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Annex 2 – Submission Form for Web Portal Development</w:t>
      </w:r>
    </w:p>
    <w:p>
      <w:r>
        <w:t>Please fill in the following information to be considered for the MAC Institute Web Portal Development project.</w:t>
      </w:r>
    </w:p>
    <w:p>
      <w:pPr>
        <w:pStyle w:val="Heading2"/>
      </w:pPr>
      <w:r>
        <w:t>1. Company Information</w:t>
      </w:r>
    </w:p>
    <w:p>
      <w:r>
        <w:t>Company Name: _________________________________________</w:t>
      </w:r>
    </w:p>
    <w:p>
      <w:r>
        <w:t>Address: ______________________________________________</w:t>
      </w:r>
    </w:p>
    <w:p>
      <w:r>
        <w:t>Website (if available): _________________________________</w:t>
      </w:r>
    </w:p>
    <w:p>
      <w:r>
        <w:t>Year Established: ______________________________________</w:t>
      </w:r>
    </w:p>
    <w:p>
      <w:r>
        <w:t>Legal Status (LLC, Sole Proprietor, etc.): ________________</w:t>
      </w:r>
    </w:p>
    <w:p>
      <w:r>
        <w:t>Company Registration Number: ____________________________</w:t>
      </w:r>
    </w:p>
    <w:p>
      <w:pPr>
        <w:pStyle w:val="Heading2"/>
      </w:pPr>
      <w:r>
        <w:t>2. Contact Person</w:t>
      </w:r>
    </w:p>
    <w:p>
      <w:r>
        <w:t>Name and Surname: _____________________________________</w:t>
      </w:r>
    </w:p>
    <w:p>
      <w:r>
        <w:t>Position/Title: ________________________________________</w:t>
      </w:r>
    </w:p>
    <w:p>
      <w:r>
        <w:t>Phone Number: _________________________________________</w:t>
      </w:r>
    </w:p>
    <w:p>
      <w:r>
        <w:t>Email Address: _________________________________________</w:t>
      </w:r>
    </w:p>
    <w:p>
      <w:pPr>
        <w:pStyle w:val="Heading2"/>
      </w:pPr>
      <w:r>
        <w:t>3. Technical Proposal Overview</w:t>
      </w:r>
    </w:p>
    <w:p>
      <w:r>
        <w:t>Please describe your approach and technologies you plan to use for developing the MAC Institute web portal:</w:t>
      </w:r>
    </w:p>
    <w:p>
      <w:r>
        <w:t>________________________________________________________</w:t>
        <w:br/>
        <w:t>________________________________________________________</w:t>
        <w:br/>
        <w:t>________________________________________________________</w:t>
        <w:br/>
      </w:r>
    </w:p>
    <w:p>
      <w:pPr>
        <w:pStyle w:val="Heading2"/>
      </w:pPr>
      <w:r>
        <w:t>4. Relevant Experience</w:t>
      </w:r>
    </w:p>
    <w:p>
      <w:r>
        <w:t>List up to 3 relevant projects (especially e-learning, LMS, or e-commerce platforms):</w:t>
      </w:r>
    </w:p>
    <w:p>
      <w:r>
        <w:t>1. Project Name: __________________________  Year: ______</w:t>
        <w:br/>
        <w:t xml:space="preserve">   Description: _________________________________________</w:t>
      </w:r>
    </w:p>
    <w:p>
      <w:r>
        <w:t>2. Project Name: __________________________  Year: ______</w:t>
        <w:br/>
        <w:t xml:space="preserve">   Description: _________________________________________</w:t>
      </w:r>
    </w:p>
    <w:p>
      <w:r>
        <w:t>3. Project Name: __________________________  Year: ______</w:t>
        <w:br/>
        <w:t xml:space="preserve">   Description: _________________________________________</w:t>
      </w:r>
    </w:p>
    <w:p>
      <w:pPr>
        <w:pStyle w:val="Heading2"/>
      </w:pPr>
      <w:r>
        <w:t>5. Price Quotation</w:t>
      </w:r>
    </w:p>
    <w:p>
      <w:r>
        <w:t>Total Proposed Budget (GEL, incl. VAT): _________________________</w:t>
      </w:r>
    </w:p>
    <w:p>
      <w:pPr>
        <w:pStyle w:val="Heading2"/>
      </w:pPr>
      <w:r>
        <w:t>6. Timeline</w:t>
      </w:r>
    </w:p>
    <w:p>
      <w:r>
        <w:t>Estimated Start Date: __________________</w:t>
        <w:br/>
        <w:t>Estimated Completion Date: ________________</w:t>
      </w:r>
    </w:p>
    <w:p>
      <w:r>
        <w:br/>
        <w:t>Date of Submission: __________________________</w:t>
        <w:br/>
        <w:t>Signature: __________________________</w:t>
        <w:br/>
        <w:t>Stamp: __________________________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